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Visuelle Einstufung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Hauptstrasse 63, 8231 Hemmental</w:t>
          </w:r>
        </w:p>
        <w:p>
          <w:pPr>
            <w:spacing w:before="0" w:after="0"/>
          </w:pPr>
          <w:r>
            <w:t>501 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visuellen Befunde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